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62734386" name="fcdf5b70-c06d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4241365" name="fcdf5b70-c06d-11f0-82a5-f7c8dfa00e4d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01351521" name="158b9490-c06e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5788948" name="158b9490-c06e-11f0-82a5-f7c8dfa00e4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99354283" name="83e19520-c06e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7762779" name="83e19520-c06e-11f0-82a5-f7c8dfa00e4d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58752254" name="a067fb30-c06e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5738358" name="a067fb30-c06e-11f0-82a5-f7c8dfa00e4d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79797676" name="e2c46fc0-c070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1769749" name="e2c46fc0-c070-11f0-82a5-f7c8dfa00e4d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75801298" name="0be5eaa0-c071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7838228" name="0be5eaa0-c071-11f0-82a5-f7c8dfa00e4d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72100448" name="1caa0fb0-c071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4821390" name="1caa0fb0-c071-11f0-82a5-f7c8dfa00e4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41878590" name="35f37330-c071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4369036" name="35f37330-c071-11f0-82a5-f7c8dfa00e4d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80837415" name="87206510-c071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3571799" name="87206510-c071-11f0-82a5-f7c8dfa00e4d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UG-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40312798" name="91c7f1d0-c072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5445792" name="91c7f1d0-c072-11f0-82a5-f7c8dfa00e4d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UG- DG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48564902" name="a9618270-c072-11f0-82a5-f7c8dfa00e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9979692" name="a9618270-c072-11f0-82a5-f7c8dfa00e4d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Ringstrasse 38, 8500 Frauenfeld</w:t>
          </w:r>
        </w:p>
        <w:p>
          <w:pPr>
            <w:spacing w:before="0" w:after="0"/>
          </w:pPr>
          <w:r>
            <w:t>583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